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69592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Беляева Н. П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310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2375738)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41d5c1b-4e36-4053-94f3-9ce12a6e5ba5" w:id="1"/>
      <w:r>
        <w:rPr>
          <w:rFonts w:ascii="Times New Roman" w:hAnsi="Times New Roman"/>
          <w:b/>
          <w:i w:val="false"/>
          <w:color w:val="000000"/>
          <w:sz w:val="28"/>
        </w:rPr>
        <w:t>ст. Платнировская 2023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4b057d3-b688-4a50-aec1-9ba08cc1dbee" w:id="2"/>
      <w:r>
        <w:rPr>
          <w:rFonts w:ascii="Times New Roman" w:hAnsi="Times New Roman"/>
          <w:b/>
          <w:i w:val="false"/>
          <w:color w:val="000000"/>
          <w:sz w:val="28"/>
        </w:rPr>
        <w:t>год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695922" w:id="3"/>
    <w:p>
      <w:pPr>
        <w:sectPr>
          <w:pgSz w:w="11906" w:h="16383" w:orient="portrait"/>
        </w:sectPr>
      </w:pPr>
    </w:p>
    <w:bookmarkEnd w:id="3"/>
    <w:bookmarkEnd w:id="0"/>
    <w:bookmarkStart w:name="block-17695920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d76e050-51fd-4b58-80c8-65c11753c1a9" w:id="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7695920" w:id="6"/>
    <w:p>
      <w:pPr>
        <w:sectPr>
          <w:pgSz w:w="11906" w:h="16383" w:orient="portrait"/>
        </w:sectPr>
      </w:pPr>
    </w:p>
    <w:bookmarkEnd w:id="6"/>
    <w:bookmarkEnd w:id="4"/>
    <w:bookmarkStart w:name="block-17695919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17695919" w:id="8"/>
    <w:p>
      <w:pPr>
        <w:sectPr>
          <w:pgSz w:w="11906" w:h="16383" w:orient="portrait"/>
        </w:sectPr>
      </w:pPr>
    </w:p>
    <w:bookmarkEnd w:id="8"/>
    <w:bookmarkEnd w:id="7"/>
    <w:bookmarkStart w:name="block-1769592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17695921" w:id="10"/>
    <w:p>
      <w:pPr>
        <w:sectPr>
          <w:pgSz w:w="11906" w:h="16383" w:orient="portrait"/>
        </w:sectPr>
      </w:pPr>
    </w:p>
    <w:bookmarkEnd w:id="10"/>
    <w:bookmarkEnd w:id="9"/>
    <w:bookmarkStart w:name="block-17695918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9"/>
        <w:gridCol w:w="3040"/>
        <w:gridCol w:w="1202"/>
        <w:gridCol w:w="2202"/>
        <w:gridCol w:w="2342"/>
        <w:gridCol w:w="4259"/>
      </w:tblGrid>
      <w:tr>
        <w:trPr>
          <w:trHeight w:val="300" w:hRule="atLeast"/>
          <w:trHeight w:val="144" w:hRule="atLeast"/>
        </w:trPr>
        <w:tc>
          <w:tcPr>
            <w:tcW w:w="38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https://www.yaklass.ru/p/algebra/9-klass/neravenstva-i-sistemy-neravenstv-9125/reshenie-ratcionalnykh-neravenstv-metodom-intervalov-9128</w:t>
              </w:r>
            </w:hyperlink>
          </w:p>
          <w:p>
            <w:pPr>
              <w:numPr>
                <w:ilvl w:val="0"/>
                <w:numId w:val="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  <w:p>
            <w:pPr>
              <w:numPr>
                <w:ilvl w:val="0"/>
                <w:numId w:val="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https://www.yaklass.ru/p/algebra/10-klass/stepeni-s-ratcionalnym-pokazatelem-korni-stepennye-funktcii-11016/svoistva-kornia-n-i-stepeni-preobrazovanie-irratcionalnykh-vyrazhenii-11531</w:t>
              </w:r>
            </w:hyperlink>
          </w:p>
          <w:p>
            <w:pPr>
              <w:numPr>
                <w:ilvl w:val="0"/>
                <w:numId w:val="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4695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https://www.yaklass.ru/p/algebra/11-klass/logarifmy-pokazatelnaia-i-logarifmicheskaia-funktcii-9160/metody-resheniia-pokazatelnykh-uravnenii-10962/re-b758915c-7f57-4abb-b83a-b2c25922fcec</w:t>
              </w:r>
            </w:hyperlink>
          </w:p>
          <w:p>
            <w:pPr>
              <w:numPr>
                <w:ilvl w:val="0"/>
                <w:numId w:val="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https://resh.edu.ru/subject/lesson/4729/conspect/159012/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  <w:p>
            <w:pPr>
              <w:numPr>
                <w:ilvl w:val="0"/>
                <w:numId w:val="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https://resh.edu.ru/subject/lesson/3852/conspect/199118/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https://www.yaklass.ru/p/algebra/10-klass/trigonometricheskie-uravneniia-9145/metody-ispolzuemye-dlia-resheniia-trigonometricheskikh-uravnenii-9134/re-995e0a3e-90bc-4e3a-b784-3f48ab285dde</w:t>
              </w:r>
            </w:hyperlink>
          </w:p>
          <w:p>
            <w:pPr>
              <w:numPr>
                <w:ilvl w:val="0"/>
                <w:numId w:val="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342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  <w:p>
            <w:pPr>
              <w:numPr>
                <w:ilvl w:val="0"/>
                <w:numId w:val="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https://resh.edu.ru/subject/lesson/5223/conspect/326716/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https://resh.edu.ru/subject/lesson/6195/start/225651/</w:t>
              </w:r>
            </w:hyperlink>
          </w:p>
          <w:p>
            <w:pPr>
              <w:numPr>
                <w:ilvl w:val="0"/>
                <w:numId w:val="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https://www.yaklass.ru/p/algebra/11-klass/proizvodnaia-primenenie-proizvodnoi-dlia-issledovaniia-funktcii-9147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2"/>
        <w:gridCol w:w="3040"/>
        <w:gridCol w:w="1225"/>
        <w:gridCol w:w="2229"/>
        <w:gridCol w:w="2367"/>
        <w:gridCol w:w="4171"/>
      </w:tblGrid>
      <w:tr>
        <w:trPr>
          <w:trHeight w:val="300" w:hRule="atLeast"/>
          <w:trHeight w:val="144" w:hRule="atLeast"/>
        </w:trPr>
        <w:tc>
          <w:tcPr>
            <w:tcW w:w="3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91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https://resh.edu.ru/subject/lesson/6195/start/225651/</w:t>
              </w:r>
            </w:hyperlink>
          </w:p>
          <w:p>
            <w:pPr>
              <w:numPr>
                <w:ilvl w:val="0"/>
                <w:numId w:val="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https://www.yaklass.ru/p/algebra/11-klass/proizvodnaia-primenenie-proizvodnoi-dlia-issledovaniia-funktcii-9147</w:t>
              </w:r>
            </w:hyperlink>
          </w:p>
        </w:tc>
      </w:tr>
      <w:tr>
        <w:trPr>
          <w:trHeight w:val="5265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https://www.yaklass.ru/p/algebra/11-klass/pervoobraznaia-neopredelennye-i-opredelennye-integraly-9151/neopredelennye-i-opredelennye-integraly-metody-integrirovaniia-9153/re-94b86f3c-161b-42fd-a1aa-4d0cbc549ee7</w:t>
              </w:r>
            </w:hyperlink>
          </w:p>
          <w:p>
            <w:pPr>
              <w:numPr>
                <w:ilvl w:val="0"/>
                <w:numId w:val="1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https://resh.edu.ru/subject/lesson/6118/main/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https://www.yaklass.ru/p/algebra/10-klass/sinus-i-kosinus-tangens-i-kotangens-svoistva-i-grafiki-trigonometricheski_-10781</w:t>
              </w:r>
            </w:hyperlink>
          </w:p>
          <w:p>
            <w:pPr>
              <w:numPr>
                <w:ilvl w:val="0"/>
                <w:numId w:val="1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https://resh.edu.ru/subject/lesson/4738/conspect/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https://www.yaklass.ru/p/algebra/11-klass/logarifmy-pokazatelnaia-i-logarifmicheskaia-funktcii-9160/metody-resheniia-pokazatelnykh-uravnenii-10962/re-b758915c-7f57-4abb-b83a-b2c25922fcec</w:t>
              </w:r>
            </w:hyperlink>
          </w:p>
          <w:p>
            <w:pPr>
              <w:numPr>
                <w:ilvl w:val="0"/>
                <w:numId w:val="1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https://resh.edu.ru/subject/lesson/4729/conspect/159012/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  <w:p>
            <w:pPr>
              <w:numPr>
                <w:ilvl w:val="0"/>
                <w:numId w:val="1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https://resh.edu.ru/subject/lesson/5255/conspect/272510/</w:t>
              </w:r>
            </w:hyperlink>
          </w:p>
        </w:tc>
      </w:tr>
      <w:tr>
        <w:trPr>
          <w:trHeight w:val="4110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ЯКласс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https://www.yaklass.ru/p/algebra/9-klass/sistemy-uravnenii-ravnosilnye-preobrazovaniia-9129/metody-resheniia-sistem-ratcionalnykh-uravnenii-9131</w:t>
              </w:r>
            </w:hyperlink>
          </w:p>
          <w:p>
            <w:pPr>
              <w:numPr>
                <w:ilvl w:val="0"/>
                <w:numId w:val="1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https://resh.edu.ru/subject/lesson/3812/conspect/158949/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9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695918" w:id="12"/>
    <w:p>
      <w:pPr>
        <w:sectPr>
          <w:pgSz w:w="16383" w:h="11906" w:orient="landscape"/>
        </w:sectPr>
      </w:pPr>
    </w:p>
    <w:bookmarkEnd w:id="12"/>
    <w:bookmarkEnd w:id="11"/>
    <w:bookmarkStart w:name="block-17695917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15"/>
        <w:gridCol w:w="3280"/>
        <w:gridCol w:w="1070"/>
        <w:gridCol w:w="2048"/>
        <w:gridCol w:w="2199"/>
        <w:gridCol w:w="1542"/>
        <w:gridCol w:w="2840"/>
      </w:tblGrid>
      <w:tr>
        <w:trPr>
          <w:trHeight w:val="300" w:hRule="atLeast"/>
          <w:trHeight w:val="144" w:hRule="atLeast"/>
        </w:trPr>
        <w:tc>
          <w:tcPr>
            <w:tcW w:w="4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бесконечные периодические дроби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для решения прикладных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дробно-рациональных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2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значения определителя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№1: "Рациональные уравнения и неравенства. Системы линейных уравнений"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3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знако постоянства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Промежутки монотонности функции. Максимумы и минимумы функции.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функция. Элементарное исследование и построение графиков этих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функция. Элементарное исследование и построение графиков этих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Дробно-линейная функция. Элементарное исследование и график этих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4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№2: " Функции и графики"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Вынесение множителя из-под знака корня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Внесение множителя под знак корня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дробей, содержащих радикалы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иррациональных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допустимых значений иррационального уравнения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5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решения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показателем. Решение иррациональных уравнений.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№3: "Свойства и график корня n-ой степени. Иррациональные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6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обеих частей уравнения к одному основанию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Вынесение общего множителя за скобки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замены переменной в показательных уравнениях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Метод почленного деления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№4: "Показательная функция. Показательные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логарифма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логарифма. Десятичные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7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Функционально-графический метод решения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логарифмических уравнений по определению логарифма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уравнений. Метод потенцирования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уравнений. Метод введения новой переменной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8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логарифмирования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 к новому основанию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логарифмических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№5: "Логарифмическая функция. Логарифмические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Радианная мера угла. Поворот точки вокруг начала координат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синуса, косинуса и тангенса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тождества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углов a и -a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9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сложения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двойного угла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половинного угла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приведения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и разность синусов, сумма и разность косинусов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уравнения cosx = a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уравнения sinx = a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0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 tgx = a, ctgx = a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Уравнения, сводящиеся к квадратным уравнениям. Метод замены переменной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разложения на множители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тригонометрические уравнения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№6: "Тригонометрические выражения и тригонометрические 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1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№7: "Последовательности и прогрессии"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2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нахождения производной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степенной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3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0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1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Дифференцирование сложной функции.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2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3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53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4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работа№8: " Непрерывные фукции. Производная"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5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6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7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8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numPr>
                <w:ilvl w:val="0"/>
                <w:numId w:val="149"/>
              </w:numPr>
              <w:spacing w:before="0" w:after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https://resh.edu.ru/subject/lesson/4730/start/149073/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работа№1: "Исследование функций с помощью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работа№2: "Первообразная и интеграл"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работа№3: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работа№4: "Иррациональные, показательные и логарифмические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работа№5: "Комплексные числа"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работа№6: "Теория целых чисел"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работа№7: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работа№8: "Задачи с параметрами"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695917" w:id="14"/>
    <w:p>
      <w:pPr>
        <w:sectPr>
          <w:pgSz w:w="16383" w:h="11906" w:orient="landscape"/>
        </w:sectPr>
      </w:pPr>
    </w:p>
    <w:bookmarkEnd w:id="14"/>
    <w:bookmarkEnd w:id="13"/>
    <w:bookmarkStart w:name="block-17695923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53a3a9-475f-4974-9841-836c883d3eaf" w:id="16"/>
      <w:r>
        <w:rPr>
          <w:rFonts w:ascii="Times New Roman" w:hAnsi="Times New Roman"/>
          <w:b w:val="false"/>
          <w:i w:val="false"/>
          <w:color w:val="000000"/>
          <w:sz w:val="28"/>
        </w:rPr>
        <w:t>Алгебра и начала математического анализа 10-11 классы,Ш.А. Алимов Ю.М. Колягин, М.В. Ткачева, Н.Е. Федорова, М.И.Шабунин, Москва: Просвещение</w:t>
      </w:r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8728230-5928-44d5-8479-c071b6ca96aa" w:id="17"/>
      <w:r>
        <w:rPr>
          <w:rFonts w:ascii="Times New Roman" w:hAnsi="Times New Roman"/>
          <w:b w:val="false"/>
          <w:i w:val="false"/>
          <w:color w:val="000000"/>
          <w:sz w:val="28"/>
        </w:rPr>
        <w:t>Алгебра и начала математического анализа 10-11 классы,Ш.А. Алимов Ю.М. Колягин, М.В. Ткачева, Н.Е. Федорова, М.И.Шабунин, Москва: Просвещение</w:t>
      </w:r>
      <w:bookmarkEnd w:id="17"/>
      <w:r>
        <w:rPr>
          <w:sz w:val="28"/>
        </w:rPr>
        <w:br/>
      </w:r>
      <w:bookmarkStart w:name="d8728230-5928-44d5-8479-c071b6ca96aa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Алгебра и начала математического анализа. 10 класс : дидактические материалы. Углубленный уровень / М. И. Шабунин [и др.]. - М. : Просвещение, 2008.</w:t>
      </w:r>
      <w:bookmarkEnd w:id="18"/>
      <w:r>
        <w:rPr>
          <w:sz w:val="28"/>
        </w:rPr>
        <w:br/>
      </w:r>
      <w:bookmarkStart w:name="d8728230-5928-44d5-8479-c071b6ca96aa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А. Г. Мордкович, П. В. Семёнов. Алгебра и начала математического анализа. 11 класс. Методическое пособие для учителя. – М.: Мнемозина, 2020.</w:t>
      </w:r>
      <w:bookmarkEnd w:id="19"/>
      <w:r>
        <w:rPr>
          <w:sz w:val="28"/>
        </w:rPr>
        <w:br/>
      </w:r>
      <w:bookmarkStart w:name="d8728230-5928-44d5-8479-c071b6ca96a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В. И. Глизбург. Алгебра и начала математического анализа. 11 класс. Контрольные работы.</w:t>
      </w:r>
      <w:bookmarkEnd w:id="20"/>
      <w:r>
        <w:rPr>
          <w:sz w:val="28"/>
        </w:rPr>
        <w:br/>
      </w:r>
      <w:bookmarkStart w:name="d8728230-5928-44d5-8479-c071b6ca96a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Л. А. Александрова. Алгебра и начала математического анализа. 11 класс. Самостоятельные работы.</w:t>
      </w:r>
      <w:bookmarkEnd w:id="21"/>
      <w:r>
        <w:rPr>
          <w:sz w:val="28"/>
        </w:rPr>
        <w:br/>
      </w:r>
      <w:bookmarkStart w:name="d8728230-5928-44d5-8479-c071b6ca96aa" w:id="22"/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c1c519a7-0172-427c-b1b9-8c5ea50a5861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ЯКласс https://www.yaklass.ru/p/algebra/10-klass/deistvitelnye-chisla-9102/naturalnye-chisla-povtorenie-11259/re-198ae908-4687-4b65-bb41-ba45ad84a6fd </w:t>
      </w:r>
      <w:bookmarkEnd w:id="23"/>
      <w:r>
        <w:rPr>
          <w:sz w:val="28"/>
        </w:rPr>
        <w:br/>
      </w:r>
      <w:bookmarkStart w:name="c1c519a7-0172-427c-b1b9-8c5ea50a5861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Российская электронная школа https://resh.edu.ru/subject/lesson/5255/conspect/272510/</w:t>
      </w:r>
      <w:bookmarkEnd w:id="24"/>
      <w:r>
        <w:rPr>
          <w:sz w:val="28"/>
        </w:rPr>
        <w:br/>
      </w:r>
      <w:bookmarkStart w:name="c1c519a7-0172-427c-b1b9-8c5ea50a5861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http://www.mathege.ru </w:t>
      </w:r>
      <w:bookmarkEnd w:id="25"/>
      <w:r>
        <w:rPr>
          <w:sz w:val="28"/>
        </w:rPr>
        <w:br/>
      </w:r>
      <w:bookmarkStart w:name="c1c519a7-0172-427c-b1b9-8c5ea50a5861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3.Открытый банк заданий ЕГЭ по математике.</w:t>
      </w:r>
      <w:bookmarkEnd w:id="26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695923" w:id="27"/>
    <w:p>
      <w:pPr>
        <w:sectPr>
          <w:pgSz w:w="11906" w:h="16383" w:orient="portrait"/>
        </w:sectPr>
      </w:pPr>
    </w:p>
    <w:bookmarkEnd w:id="27"/>
    <w:bookmarkEnd w:id="1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4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5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6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7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8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9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0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2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2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3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4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5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6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7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8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39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4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4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4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3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4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5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6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7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8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49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ww.yaklass.ru/p/algebra/9-klass/neravenstva-i-sistemy-neravenstv-9125/reshenie-ratcionalnykh-neravenstv-metodom-intervalov-9128" Type="http://schemas.openxmlformats.org/officeDocument/2006/relationships/hyperlink" Id="rId4"/>
    <Relationship TargetMode="External" Target="https://resh.edu.ru/subject/lesson/4730/start/149073/" Type="http://schemas.openxmlformats.org/officeDocument/2006/relationships/hyperlink" Id="rId5"/>
    <Relationship TargetMode="External" Target="https://resh.edu.ru/" Type="http://schemas.openxmlformats.org/officeDocument/2006/relationships/hyperlink" Id="rId6"/>
    <Relationship TargetMode="External" Target="https://www.yaklass.ru/p/algebra/10-klass/stepeni-s-ratcionalnym-pokazatelem-korni-stepennye-funktcii-11016/svoistva-stepennykh-funktcii-i-ikh-grafiki-9158/re-0e543e38-25d9-4536-b70f-0f1bf843e82b" Type="http://schemas.openxmlformats.org/officeDocument/2006/relationships/hyperlink" Id="rId7"/>
    <Relationship TargetMode="External" Target="https://www.yaklass.ru/p/algebra/10-klass/stepeni-s-ratcionalnym-pokazatelem-korni-stepennye-funktcii-11016/svoistva-kornia-n-i-stepeni-preobrazovanie-irratcionalnykh-vyrazhenii-11531" Type="http://schemas.openxmlformats.org/officeDocument/2006/relationships/hyperlink" Id="rId8"/>
    <Relationship TargetMode="External" Target="https://resh.edu.ru/" Type="http://schemas.openxmlformats.org/officeDocument/2006/relationships/hyperlink" Id="rId9"/>
    <Relationship TargetMode="External" Target="https://www.yaklass.ru/p/algebra/11-klass/logarifmy-pokazatelnaia-i-logarifmicheskaia-funktcii-9160/metody-resheniia-pokazatelnykh-uravnenii-10962/re-b758915c-7f57-4abb-b83a-b2c25922fcec" Type="http://schemas.openxmlformats.org/officeDocument/2006/relationships/hyperlink" Id="rId10"/>
    <Relationship TargetMode="External" Target="https://resh.edu.ru/subject/lesson/4729/conspect/159012/" Type="http://schemas.openxmlformats.org/officeDocument/2006/relationships/hyperlink" Id="rId11"/>
    <Relationship TargetMode="External" Target="https://www.yaklass.ru/p/algebra/11-klass/logarifmy-pokazatelnaia-i-logarifmicheskaia-funktcii-9160/metody-resheniia-logarifmicheskikh-neravenstv-9169" Type="http://schemas.openxmlformats.org/officeDocument/2006/relationships/hyperlink" Id="rId12"/>
    <Relationship TargetMode="External" Target="https://resh.edu.ru/subject/lesson/3852/conspect/199118/" Type="http://schemas.openxmlformats.org/officeDocument/2006/relationships/hyperlink" Id="rId13"/>
    <Relationship TargetMode="External" Target="https://www.yaklass.ru/p/algebra/10-klass/trigonometricheskie-uravneniia-9145/metody-ispolzuemye-dlia-resheniia-trigonometricheskikh-uravnenii-9134/re-995e0a3e-90bc-4e3a-b784-3f48ab285dde" Type="http://schemas.openxmlformats.org/officeDocument/2006/relationships/hyperlink" Id="rId14"/>
    <Relationship TargetMode="External" Target="https://resh.edu.ru/" Type="http://schemas.openxmlformats.org/officeDocument/2006/relationships/hyperlink" Id="rId15"/>
    <Relationship TargetMode="External" Target="https://resh.edu.ru/" Type="http://schemas.openxmlformats.org/officeDocument/2006/relationships/hyperlink" Id="rId16"/>
    <Relationship TargetMode="External" Target="https://resh.edu.ru/subject/lesson/5223/conspect/326716/" Type="http://schemas.openxmlformats.org/officeDocument/2006/relationships/hyperlink" Id="rId17"/>
    <Relationship TargetMode="External" Target="https://resh.edu.ru/subject/lesson/6195/start/225651/" Type="http://schemas.openxmlformats.org/officeDocument/2006/relationships/hyperlink" Id="rId18"/>
    <Relationship TargetMode="External" Target="https://www.yaklass.ru/p/algebra/11-klass/proizvodnaia-primenenie-proizvodnoi-dlia-issledovaniia-funktcii-9147" Type="http://schemas.openxmlformats.org/officeDocument/2006/relationships/hyperlink" Id="rId19"/>
    <Relationship TargetMode="External" Target="https://resh.edu.ru/subject/lesson/6195/start/225651/" Type="http://schemas.openxmlformats.org/officeDocument/2006/relationships/hyperlink" Id="rId20"/>
    <Relationship TargetMode="External" Target="https://www.yaklass.ru/p/algebra/11-klass/proizvodnaia-primenenie-proizvodnoi-dlia-issledovaniia-funktcii-9147" Type="http://schemas.openxmlformats.org/officeDocument/2006/relationships/hyperlink" Id="rId21"/>
    <Relationship TargetMode="External" Target="https://www.yaklass.ru/p/algebra/11-klass/pervoobraznaia-neopredelennye-i-opredelennye-integraly-9151/neopredelennye-i-opredelennye-integraly-metody-integrirovaniia-9153/re-94b86f3c-161b-42fd-a1aa-4d0cbc549ee7" Type="http://schemas.openxmlformats.org/officeDocument/2006/relationships/hyperlink" Id="rId22"/>
    <Relationship TargetMode="External" Target="https://resh.edu.ru/subject/lesson/6118/main/" Type="http://schemas.openxmlformats.org/officeDocument/2006/relationships/hyperlink" Id="rId23"/>
    <Relationship TargetMode="External" Target="https://www.yaklass.ru/p/algebra/10-klass/sinus-i-kosinus-tangens-i-kotangens-svoistva-i-grafiki-trigonometricheski_-10781" Type="http://schemas.openxmlformats.org/officeDocument/2006/relationships/hyperlink" Id="rId24"/>
    <Relationship TargetMode="External" Target="https://resh.edu.ru/subject/lesson/4738/conspect/" Type="http://schemas.openxmlformats.org/officeDocument/2006/relationships/hyperlink" Id="rId25"/>
    <Relationship TargetMode="External" Target="https://www.yaklass.ru/p/algebra/11-klass/logarifmy-pokazatelnaia-i-logarifmicheskaia-funktcii-9160/metody-resheniia-pokazatelnykh-uravnenii-10962/re-b758915c-7f57-4abb-b83a-b2c25922fcec" Type="http://schemas.openxmlformats.org/officeDocument/2006/relationships/hyperlink" Id="rId26"/>
    <Relationship TargetMode="External" Target="https://resh.edu.ru/subject/lesson/4729/conspect/159012/" Type="http://schemas.openxmlformats.org/officeDocument/2006/relationships/hyperlink" Id="rId27"/>
    <Relationship TargetMode="External" Target="https://www.yaklass.ru/p/algebra/10-klass/deistvitelnye-chisla-9102/naturalnye-chisla-povtorenie-11259/re-198ae908-4687-4b65-bb41-ba45ad84a6fd" Type="http://schemas.openxmlformats.org/officeDocument/2006/relationships/hyperlink" Id="rId28"/>
    <Relationship TargetMode="External" Target="https://resh.edu.ru/subject/lesson/5255/conspect/272510/" Type="http://schemas.openxmlformats.org/officeDocument/2006/relationships/hyperlink" Id="rId29"/>
    <Relationship TargetMode="External" Target="https://www.yaklass.ru/p/algebra/9-klass/sistemy-uravnenii-ravnosilnye-preobrazovaniia-9129/metody-resheniia-sistem-ratcionalnykh-uravnenii-9131" Type="http://schemas.openxmlformats.org/officeDocument/2006/relationships/hyperlink" Id="rId30"/>
    <Relationship TargetMode="External" Target="https://resh.edu.ru/subject/lesson/3812/conspect/158949/" Type="http://schemas.openxmlformats.org/officeDocument/2006/relationships/hyperlink" Id="rId31"/>
    <Relationship TargetMode="External" Target="https://resh.edu.ru/" Type="http://schemas.openxmlformats.org/officeDocument/2006/relationships/hyperlink" Id="rId32"/>
    <Relationship TargetMode="External" Target="https://resh.edu.ru/" Type="http://schemas.openxmlformats.org/officeDocument/2006/relationships/hyperlink" Id="rId33"/>
    <Relationship TargetMode="External" Target="https://resh.edu.ru/" Type="http://schemas.openxmlformats.org/officeDocument/2006/relationships/hyperlink" Id="rId34"/>
    <Relationship TargetMode="External" Target="https://resh.edu.ru/" Type="http://schemas.openxmlformats.org/officeDocument/2006/relationships/hyperlink" Id="rId35"/>
    <Relationship TargetMode="External" Target="https://resh.edu.ru/" Type="http://schemas.openxmlformats.org/officeDocument/2006/relationships/hyperlink" Id="rId36"/>
    <Relationship TargetMode="External" Target="https://resh.edu.ru/" Type="http://schemas.openxmlformats.org/officeDocument/2006/relationships/hyperlink" Id="rId37"/>
    <Relationship TargetMode="External" Target="https://resh.edu.ru/" Type="http://schemas.openxmlformats.org/officeDocument/2006/relationships/hyperlink" Id="rId38"/>
    <Relationship TargetMode="External" Target="https://resh.edu.ru/" Type="http://schemas.openxmlformats.org/officeDocument/2006/relationships/hyperlink" Id="rId39"/>
    <Relationship TargetMode="External" Target="https://resh.edu.ru/" Type="http://schemas.openxmlformats.org/officeDocument/2006/relationships/hyperlink" Id="rId40"/>
    <Relationship TargetMode="External" Target="https://resh.edu.ru/" Type="http://schemas.openxmlformats.org/officeDocument/2006/relationships/hyperlink" Id="rId41"/>
    <Relationship TargetMode="External" Target="https://resh.edu.ru/" Type="http://schemas.openxmlformats.org/officeDocument/2006/relationships/hyperlink" Id="rId42"/>
    <Relationship TargetMode="External" Target="https://resh.edu.ru/" Type="http://schemas.openxmlformats.org/officeDocument/2006/relationships/hyperlink" Id="rId43"/>
    <Relationship TargetMode="External" Target="https://resh.edu.ru/" Type="http://schemas.openxmlformats.org/officeDocument/2006/relationships/hyperlink" Id="rId44"/>
    <Relationship TargetMode="External" Target="https://resh.edu.ru/" Type="http://schemas.openxmlformats.org/officeDocument/2006/relationships/hyperlink" Id="rId45"/>
    <Relationship TargetMode="External" Target="https://resh.edu.ru/" Type="http://schemas.openxmlformats.org/officeDocument/2006/relationships/hyperlink" Id="rId46"/>
    <Relationship TargetMode="External" Target="https://resh.edu.ru/" Type="http://schemas.openxmlformats.org/officeDocument/2006/relationships/hyperlink" Id="rId47"/>
    <Relationship TargetMode="External" Target="https://resh.edu.ru/" Type="http://schemas.openxmlformats.org/officeDocument/2006/relationships/hyperlink" Id="rId48"/>
    <Relationship TargetMode="External" Target="https://resh.edu.ru/" Type="http://schemas.openxmlformats.org/officeDocument/2006/relationships/hyperlink" Id="rId49"/>
    <Relationship TargetMode="External" Target="https://resh.edu.ru/" Type="http://schemas.openxmlformats.org/officeDocument/2006/relationships/hyperlink" Id="rId50"/>
    <Relationship TargetMode="External" Target="https://resh.edu.ru/" Type="http://schemas.openxmlformats.org/officeDocument/2006/relationships/hyperlink" Id="rId51"/>
    <Relationship TargetMode="External" Target="https://resh.edu.ru/" Type="http://schemas.openxmlformats.org/officeDocument/2006/relationships/hyperlink" Id="rId52"/>
    <Relationship TargetMode="External" Target="https://resh.edu.ru/" Type="http://schemas.openxmlformats.org/officeDocument/2006/relationships/hyperlink" Id="rId53"/>
    <Relationship TargetMode="External" Target="https://resh.edu.ru/" Type="http://schemas.openxmlformats.org/officeDocument/2006/relationships/hyperlink" Id="rId54"/>
    <Relationship TargetMode="External" Target="https://resh.edu.ru/" Type="http://schemas.openxmlformats.org/officeDocument/2006/relationships/hyperlink" Id="rId55"/>
    <Relationship TargetMode="External" Target="https://resh.edu.ru/" Type="http://schemas.openxmlformats.org/officeDocument/2006/relationships/hyperlink" Id="rId56"/>
    <Relationship TargetMode="External" Target="https://resh.edu.ru/" Type="http://schemas.openxmlformats.org/officeDocument/2006/relationships/hyperlink" Id="rId57"/>
    <Relationship TargetMode="External" Target="https://resh.edu.ru/" Type="http://schemas.openxmlformats.org/officeDocument/2006/relationships/hyperlink" Id="rId58"/>
    <Relationship TargetMode="External" Target="https://resh.edu.ru/" Type="http://schemas.openxmlformats.org/officeDocument/2006/relationships/hyperlink" Id="rId59"/>
    <Relationship TargetMode="External" Target="https://resh.edu.ru/" Type="http://schemas.openxmlformats.org/officeDocument/2006/relationships/hyperlink" Id="rId60"/>
    <Relationship TargetMode="External" Target="https://resh.edu.ru/" Type="http://schemas.openxmlformats.org/officeDocument/2006/relationships/hyperlink" Id="rId61"/>
    <Relationship TargetMode="External" Target="https://resh.edu.ru/" Type="http://schemas.openxmlformats.org/officeDocument/2006/relationships/hyperlink" Id="rId62"/>
    <Relationship TargetMode="External" Target="https://resh.edu.ru/" Type="http://schemas.openxmlformats.org/officeDocument/2006/relationships/hyperlink" Id="rId63"/>
    <Relationship TargetMode="External" Target="https://resh.edu.ru/" Type="http://schemas.openxmlformats.org/officeDocument/2006/relationships/hyperlink" Id="rId64"/>
    <Relationship TargetMode="External" Target="https://resh.edu.ru/" Type="http://schemas.openxmlformats.org/officeDocument/2006/relationships/hyperlink" Id="rId65"/>
    <Relationship TargetMode="External" Target="https://resh.edu.ru/" Type="http://schemas.openxmlformats.org/officeDocument/2006/relationships/hyperlink" Id="rId66"/>
    <Relationship TargetMode="External" Target="https://resh.edu.ru/" Type="http://schemas.openxmlformats.org/officeDocument/2006/relationships/hyperlink" Id="rId67"/>
    <Relationship TargetMode="External" Target="https://resh.edu.ru/" Type="http://schemas.openxmlformats.org/officeDocument/2006/relationships/hyperlink" Id="rId68"/>
    <Relationship TargetMode="External" Target="https://resh.edu.ru/" Type="http://schemas.openxmlformats.org/officeDocument/2006/relationships/hyperlink" Id="rId69"/>
    <Relationship TargetMode="External" Target="https://resh.edu.ru/" Type="http://schemas.openxmlformats.org/officeDocument/2006/relationships/hyperlink" Id="rId70"/>
    <Relationship TargetMode="External" Target="https://resh.edu.ru/" Type="http://schemas.openxmlformats.org/officeDocument/2006/relationships/hyperlink" Id="rId71"/>
    <Relationship TargetMode="External" Target="https://resh.edu.ru/" Type="http://schemas.openxmlformats.org/officeDocument/2006/relationships/hyperlink" Id="rId72"/>
    <Relationship TargetMode="External" Target="https://resh.edu.ru/" Type="http://schemas.openxmlformats.org/officeDocument/2006/relationships/hyperlink" Id="rId73"/>
    <Relationship TargetMode="External" Target="https://resh.edu.ru/" Type="http://schemas.openxmlformats.org/officeDocument/2006/relationships/hyperlink" Id="rId74"/>
    <Relationship TargetMode="External" Target="https://resh.edu.ru/" Type="http://schemas.openxmlformats.org/officeDocument/2006/relationships/hyperlink" Id="rId75"/>
    <Relationship TargetMode="External" Target="https://resh.edu.ru/" Type="http://schemas.openxmlformats.org/officeDocument/2006/relationships/hyperlink" Id="rId76"/>
    <Relationship TargetMode="External" Target="https://resh.edu.ru/" Type="http://schemas.openxmlformats.org/officeDocument/2006/relationships/hyperlink" Id="rId77"/>
    <Relationship TargetMode="External" Target="https://resh.edu.ru/" Type="http://schemas.openxmlformats.org/officeDocument/2006/relationships/hyperlink" Id="rId78"/>
    <Relationship TargetMode="External" Target="https://resh.edu.ru/" Type="http://schemas.openxmlformats.org/officeDocument/2006/relationships/hyperlink" Id="rId79"/>
    <Relationship TargetMode="External" Target="https://resh.edu.ru/" Type="http://schemas.openxmlformats.org/officeDocument/2006/relationships/hyperlink" Id="rId80"/>
    <Relationship TargetMode="External" Target="https://resh.edu.ru/" Type="http://schemas.openxmlformats.org/officeDocument/2006/relationships/hyperlink" Id="rId81"/>
    <Relationship TargetMode="External" Target="https://resh.edu.ru/" Type="http://schemas.openxmlformats.org/officeDocument/2006/relationships/hyperlink" Id="rId82"/>
    <Relationship TargetMode="External" Target="https://resh.edu.ru/" Type="http://schemas.openxmlformats.org/officeDocument/2006/relationships/hyperlink" Id="rId83"/>
    <Relationship TargetMode="External" Target="https://resh.edu.ru/" Type="http://schemas.openxmlformats.org/officeDocument/2006/relationships/hyperlink" Id="rId84"/>
    <Relationship TargetMode="External" Target="https://resh.edu.ru/" Type="http://schemas.openxmlformats.org/officeDocument/2006/relationships/hyperlink" Id="rId85"/>
    <Relationship TargetMode="External" Target="https://resh.edu.ru/" Type="http://schemas.openxmlformats.org/officeDocument/2006/relationships/hyperlink" Id="rId86"/>
    <Relationship TargetMode="External" Target="https://resh.edu.ru/" Type="http://schemas.openxmlformats.org/officeDocument/2006/relationships/hyperlink" Id="rId87"/>
    <Relationship TargetMode="External" Target="https://resh.edu.ru/" Type="http://schemas.openxmlformats.org/officeDocument/2006/relationships/hyperlink" Id="rId88"/>
    <Relationship TargetMode="External" Target="https://resh.edu.ru/" Type="http://schemas.openxmlformats.org/officeDocument/2006/relationships/hyperlink" Id="rId89"/>
    <Relationship TargetMode="External" Target="https://resh.edu.ru/" Type="http://schemas.openxmlformats.org/officeDocument/2006/relationships/hyperlink" Id="rId90"/>
    <Relationship TargetMode="External" Target="https://resh.edu.ru/" Type="http://schemas.openxmlformats.org/officeDocument/2006/relationships/hyperlink" Id="rId91"/>
    <Relationship TargetMode="External" Target="https://resh.edu.ru/" Type="http://schemas.openxmlformats.org/officeDocument/2006/relationships/hyperlink" Id="rId92"/>
    <Relationship TargetMode="External" Target="https://resh.edu.ru/" Type="http://schemas.openxmlformats.org/officeDocument/2006/relationships/hyperlink" Id="rId93"/>
    <Relationship TargetMode="External" Target="https://resh.edu.ru/" Type="http://schemas.openxmlformats.org/officeDocument/2006/relationships/hyperlink" Id="rId94"/>
    <Relationship TargetMode="External" Target="https://resh.edu.ru/" Type="http://schemas.openxmlformats.org/officeDocument/2006/relationships/hyperlink" Id="rId95"/>
    <Relationship TargetMode="External" Target="https://resh.edu.ru/" Type="http://schemas.openxmlformats.org/officeDocument/2006/relationships/hyperlink" Id="rId96"/>
    <Relationship TargetMode="External" Target="https://resh.edu.ru/" Type="http://schemas.openxmlformats.org/officeDocument/2006/relationships/hyperlink" Id="rId97"/>
    <Relationship TargetMode="External" Target="https://resh.edu.ru/" Type="http://schemas.openxmlformats.org/officeDocument/2006/relationships/hyperlink" Id="rId98"/>
    <Relationship TargetMode="External" Target="https://resh.edu.ru/" Type="http://schemas.openxmlformats.org/officeDocument/2006/relationships/hyperlink" Id="rId99"/>
    <Relationship TargetMode="External" Target="https://resh.edu.ru/" Type="http://schemas.openxmlformats.org/officeDocument/2006/relationships/hyperlink" Id="rId100"/>
    <Relationship TargetMode="External" Target="https://resh.edu.ru/" Type="http://schemas.openxmlformats.org/officeDocument/2006/relationships/hyperlink" Id="rId101"/>
    <Relationship TargetMode="External" Target="https://resh.edu.ru/" Type="http://schemas.openxmlformats.org/officeDocument/2006/relationships/hyperlink" Id="rId102"/>
    <Relationship TargetMode="External" Target="https://resh.edu.ru/" Type="http://schemas.openxmlformats.org/officeDocument/2006/relationships/hyperlink" Id="rId103"/>
    <Relationship TargetMode="External" Target="https://resh.edu.ru/" Type="http://schemas.openxmlformats.org/officeDocument/2006/relationships/hyperlink" Id="rId104"/>
    <Relationship TargetMode="External" Target="https://resh.edu.ru/" Type="http://schemas.openxmlformats.org/officeDocument/2006/relationships/hyperlink" Id="rId105"/>
    <Relationship TargetMode="External" Target="https://resh.edu.ru/" Type="http://schemas.openxmlformats.org/officeDocument/2006/relationships/hyperlink" Id="rId106"/>
    <Relationship TargetMode="External" Target="https://resh.edu.ru/" Type="http://schemas.openxmlformats.org/officeDocument/2006/relationships/hyperlink" Id="rId107"/>
    <Relationship TargetMode="External" Target="https://resh.edu.ru/" Type="http://schemas.openxmlformats.org/officeDocument/2006/relationships/hyperlink" Id="rId108"/>
    <Relationship TargetMode="External" Target="https://resh.edu.ru/" Type="http://schemas.openxmlformats.org/officeDocument/2006/relationships/hyperlink" Id="rId109"/>
    <Relationship TargetMode="External" Target="https://resh.edu.ru/" Type="http://schemas.openxmlformats.org/officeDocument/2006/relationships/hyperlink" Id="rId110"/>
    <Relationship TargetMode="External" Target="https://resh.edu.ru/" Type="http://schemas.openxmlformats.org/officeDocument/2006/relationships/hyperlink" Id="rId111"/>
    <Relationship TargetMode="External" Target="https://resh.edu.ru/" Type="http://schemas.openxmlformats.org/officeDocument/2006/relationships/hyperlink" Id="rId112"/>
    <Relationship TargetMode="External" Target="https://resh.edu.ru/" Type="http://schemas.openxmlformats.org/officeDocument/2006/relationships/hyperlink" Id="rId113"/>
    <Relationship TargetMode="External" Target="https://resh.edu.ru/" Type="http://schemas.openxmlformats.org/officeDocument/2006/relationships/hyperlink" Id="rId114"/>
    <Relationship TargetMode="External" Target="https://resh.edu.ru/" Type="http://schemas.openxmlformats.org/officeDocument/2006/relationships/hyperlink" Id="rId115"/>
    <Relationship TargetMode="External" Target="https://resh.edu.ru/" Type="http://schemas.openxmlformats.org/officeDocument/2006/relationships/hyperlink" Id="rId116"/>
    <Relationship TargetMode="External" Target="https://resh.edu.ru/" Type="http://schemas.openxmlformats.org/officeDocument/2006/relationships/hyperlink" Id="rId117"/>
    <Relationship TargetMode="External" Target="https://resh.edu.ru/" Type="http://schemas.openxmlformats.org/officeDocument/2006/relationships/hyperlink" Id="rId118"/>
    <Relationship TargetMode="External" Target="https://resh.edu.ru/" Type="http://schemas.openxmlformats.org/officeDocument/2006/relationships/hyperlink" Id="rId119"/>
    <Relationship TargetMode="External" Target="https://resh.edu.ru/" Type="http://schemas.openxmlformats.org/officeDocument/2006/relationships/hyperlink" Id="rId120"/>
    <Relationship TargetMode="External" Target="https://resh.edu.ru/" Type="http://schemas.openxmlformats.org/officeDocument/2006/relationships/hyperlink" Id="rId121"/>
    <Relationship TargetMode="External" Target="https://resh.edu.ru/" Type="http://schemas.openxmlformats.org/officeDocument/2006/relationships/hyperlink" Id="rId122"/>
    <Relationship TargetMode="External" Target="https://resh.edu.ru/" Type="http://schemas.openxmlformats.org/officeDocument/2006/relationships/hyperlink" Id="rId123"/>
    <Relationship TargetMode="External" Target="https://resh.edu.ru/" Type="http://schemas.openxmlformats.org/officeDocument/2006/relationships/hyperlink" Id="rId124"/>
    <Relationship TargetMode="External" Target="https://resh.edu.ru/" Type="http://schemas.openxmlformats.org/officeDocument/2006/relationships/hyperlink" Id="rId125"/>
    <Relationship TargetMode="External" Target="https://resh.edu.ru/" Type="http://schemas.openxmlformats.org/officeDocument/2006/relationships/hyperlink" Id="rId126"/>
    <Relationship TargetMode="External" Target="https://resh.edu.ru/" Type="http://schemas.openxmlformats.org/officeDocument/2006/relationships/hyperlink" Id="rId127"/>
    <Relationship TargetMode="External" Target="https://resh.edu.ru/" Type="http://schemas.openxmlformats.org/officeDocument/2006/relationships/hyperlink" Id="rId128"/>
    <Relationship TargetMode="External" Target="https://resh.edu.ru/" Type="http://schemas.openxmlformats.org/officeDocument/2006/relationships/hyperlink" Id="rId129"/>
    <Relationship TargetMode="External" Target="https://resh.edu.ru/" Type="http://schemas.openxmlformats.org/officeDocument/2006/relationships/hyperlink" Id="rId130"/>
    <Relationship TargetMode="External" Target="https://resh.edu.ru/" Type="http://schemas.openxmlformats.org/officeDocument/2006/relationships/hyperlink" Id="rId131"/>
    <Relationship TargetMode="External" Target="https://resh.edu.ru/" Type="http://schemas.openxmlformats.org/officeDocument/2006/relationships/hyperlink" Id="rId132"/>
    <Relationship TargetMode="External" Target="https://resh.edu.ru/" Type="http://schemas.openxmlformats.org/officeDocument/2006/relationships/hyperlink" Id="rId133"/>
    <Relationship TargetMode="External" Target="https://resh.edu.ru/" Type="http://schemas.openxmlformats.org/officeDocument/2006/relationships/hyperlink" Id="rId134"/>
    <Relationship TargetMode="External" Target="https://resh.edu.ru/" Type="http://schemas.openxmlformats.org/officeDocument/2006/relationships/hyperlink" Id="rId135"/>
    <Relationship TargetMode="External" Target="https://resh.edu.ru/" Type="http://schemas.openxmlformats.org/officeDocument/2006/relationships/hyperlink" Id="rId136"/>
    <Relationship TargetMode="External" Target="https://resh.edu.ru/" Type="http://schemas.openxmlformats.org/officeDocument/2006/relationships/hyperlink" Id="rId137"/>
    <Relationship TargetMode="External" Target="https://resh.edu.ru/" Type="http://schemas.openxmlformats.org/officeDocument/2006/relationships/hyperlink" Id="rId138"/>
    <Relationship TargetMode="External" Target="https://resh.edu.ru/" Type="http://schemas.openxmlformats.org/officeDocument/2006/relationships/hyperlink" Id="rId139"/>
    <Relationship TargetMode="External" Target="https://resh.edu.ru/" Type="http://schemas.openxmlformats.org/officeDocument/2006/relationships/hyperlink" Id="rId140"/>
    <Relationship TargetMode="External" Target="https://resh.edu.ru/" Type="http://schemas.openxmlformats.org/officeDocument/2006/relationships/hyperlink" Id="rId141"/>
    <Relationship TargetMode="External" Target="https://resh.edu.ru/" Type="http://schemas.openxmlformats.org/officeDocument/2006/relationships/hyperlink" Id="rId142"/>
    <Relationship TargetMode="External" Target="https://resh.edu.ru/" Type="http://schemas.openxmlformats.org/officeDocument/2006/relationships/hyperlink" Id="rId143"/>
    <Relationship TargetMode="External" Target="https://resh.edu.ru/" Type="http://schemas.openxmlformats.org/officeDocument/2006/relationships/hyperlink" Id="rId144"/>
    <Relationship TargetMode="External" Target="https://resh.edu.ru/" Type="http://schemas.openxmlformats.org/officeDocument/2006/relationships/hyperlink" Id="rId145"/>
    <Relationship TargetMode="External" Target="https://resh.edu.ru/" Type="http://schemas.openxmlformats.org/officeDocument/2006/relationships/hyperlink" Id="rId146"/>
    <Relationship TargetMode="External" Target="https://resh.edu.ru/" Type="http://schemas.openxmlformats.org/officeDocument/2006/relationships/hyperlink" Id="rId147"/>
    <Relationship TargetMode="External" Target="https://resh.edu.ru/" Type="http://schemas.openxmlformats.org/officeDocument/2006/relationships/hyperlink" Id="rId148"/>
    <Relationship TargetMode="External" Target="https://resh.edu.ru/" Type="http://schemas.openxmlformats.org/officeDocument/2006/relationships/hyperlink" Id="rId149"/>
    <Relationship TargetMode="External" Target="https://resh.edu.ru/" Type="http://schemas.openxmlformats.org/officeDocument/2006/relationships/hyperlink" Id="rId150"/>
    <Relationship TargetMode="External" Target="https://resh.edu.ru/" Type="http://schemas.openxmlformats.org/officeDocument/2006/relationships/hyperlink" Id="rId151"/>
    <Relationship TargetMode="External" Target="https://resh.edu.ru/" Type="http://schemas.openxmlformats.org/officeDocument/2006/relationships/hyperlink" Id="rId152"/>
    <Relationship TargetMode="External" Target="https://resh.edu.ru/" Type="http://schemas.openxmlformats.org/officeDocument/2006/relationships/hyperlink" Id="rId153"/>
    <Relationship TargetMode="External" Target="https://resh.edu.ru/" Type="http://schemas.openxmlformats.org/officeDocument/2006/relationships/hyperlink" Id="rId154"/>
    <Relationship TargetMode="External" Target="https://resh.edu.ru/" Type="http://schemas.openxmlformats.org/officeDocument/2006/relationships/hyperlink" Id="rId155"/>
    <Relationship TargetMode="External" Target="https://resh.edu.ru/" Type="http://schemas.openxmlformats.org/officeDocument/2006/relationships/hyperlink" Id="rId156"/>
    <Relationship TargetMode="External" Target="https://resh.edu.ru/" Type="http://schemas.openxmlformats.org/officeDocument/2006/relationships/hyperlink" Id="rId157"/>
    <Relationship TargetMode="External" Target="https://resh.edu.ru/" Type="http://schemas.openxmlformats.org/officeDocument/2006/relationships/hyperlink" Id="rId158"/>
    <Relationship TargetMode="External" Target="https://resh.edu.ru/subject/lesson/4730/start/149073/" Type="http://schemas.openxmlformats.org/officeDocument/2006/relationships/hyperlink" Id="rId159"/>
    <Relationship TargetMode="External" Target="https://resh.edu.ru/subject/lesson/4730/start/149073/" Type="http://schemas.openxmlformats.org/officeDocument/2006/relationships/hyperlink" Id="rId160"/>
    <Relationship TargetMode="External" Target="https://resh.edu.ru/subject/lesson/4730/start/149073/" Type="http://schemas.openxmlformats.org/officeDocument/2006/relationships/hyperlink" Id="rId161"/>
    <Relationship TargetMode="External" Target="https://resh.edu.ru/subject/lesson/4730/start/149073/" Type="http://schemas.openxmlformats.org/officeDocument/2006/relationships/hyperlink" Id="rId162"/>
    <Relationship TargetMode="External" Target="https://resh.edu.ru/subject/lesson/4730/start/149073/" Type="http://schemas.openxmlformats.org/officeDocument/2006/relationships/hyperlink" Id="rId163"/>
    <Relationship TargetMode="External" Target="https://resh.edu.ru/subject/lesson/4730/start/149073/" Type="http://schemas.openxmlformats.org/officeDocument/2006/relationships/hyperlink" Id="rId164"/>
    <Relationship TargetMode="External" Target="https://resh.edu.ru/subject/lesson/4730/start/149073/" Type="http://schemas.openxmlformats.org/officeDocument/2006/relationships/hyperlink" Id="rId165"/>
    <Relationship TargetMode="External" Target="https://resh.edu.ru/subject/lesson/4730/start/149073/" Type="http://schemas.openxmlformats.org/officeDocument/2006/relationships/hyperlink" Id="rId16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